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0DE1B" w14:textId="77777777" w:rsidR="00945196" w:rsidRPr="00697809" w:rsidRDefault="00B05D53">
      <w:pPr>
        <w:pStyle w:val="Heading1"/>
        <w:rPr>
          <w:rFonts w:ascii="Arial" w:hAnsi="Arial" w:cs="Arial"/>
          <w:sz w:val="24"/>
          <w:szCs w:val="24"/>
        </w:rPr>
      </w:pPr>
      <w:r w:rsidRPr="00697809">
        <w:rPr>
          <w:rFonts w:ascii="Arial" w:hAnsi="Arial" w:cs="Arial"/>
          <w:sz w:val="24"/>
          <w:szCs w:val="24"/>
        </w:rPr>
        <w:t>Equal Opportunities Monitoring Form</w:t>
      </w:r>
    </w:p>
    <w:p w14:paraId="70C5ABDD" w14:textId="77777777" w:rsidR="00945196" w:rsidRPr="00697809" w:rsidRDefault="00B05D53">
      <w:pPr>
        <w:rPr>
          <w:rFonts w:ascii="Arial" w:hAnsi="Arial" w:cs="Arial"/>
          <w:sz w:val="24"/>
          <w:szCs w:val="24"/>
        </w:rPr>
      </w:pPr>
      <w:r w:rsidRPr="00697809">
        <w:rPr>
          <w:rFonts w:ascii="Arial" w:hAnsi="Arial" w:cs="Arial"/>
          <w:sz w:val="24"/>
          <w:szCs w:val="24"/>
        </w:rPr>
        <w:t>Newham Community Law Project (NCLP) is committed to promoting equality, diversity and inclusion in line with the Equality Act 2010, Equality and Human Rights Commission (EHRC) guidance, and Charity Commission good practice.</w:t>
      </w:r>
      <w:r w:rsidRPr="00697809">
        <w:rPr>
          <w:rFonts w:ascii="Arial" w:hAnsi="Arial" w:cs="Arial"/>
          <w:sz w:val="24"/>
          <w:szCs w:val="24"/>
        </w:rPr>
        <w:br/>
      </w:r>
      <w:r w:rsidRPr="00697809">
        <w:rPr>
          <w:rFonts w:ascii="Arial" w:hAnsi="Arial" w:cs="Arial"/>
          <w:sz w:val="24"/>
          <w:szCs w:val="24"/>
        </w:rPr>
        <w:br/>
        <w:t>The information requested below is collected for monitoring purposes only to help us assess the effectiveness of our recruitment practices and to ensure equality of opportunity. This form will not be seen by those involved in shortlisting or interviewing and will not be used as part of the selection process. Completion of this form is voluntary.</w:t>
      </w:r>
    </w:p>
    <w:p w14:paraId="6A5F395D" w14:textId="77777777" w:rsidR="00945196" w:rsidRPr="00697809" w:rsidRDefault="00B05D53">
      <w:pPr>
        <w:pStyle w:val="Heading2"/>
        <w:rPr>
          <w:rFonts w:ascii="Arial" w:hAnsi="Arial" w:cs="Arial"/>
          <w:sz w:val="24"/>
          <w:szCs w:val="24"/>
        </w:rPr>
      </w:pPr>
      <w:r w:rsidRPr="00697809">
        <w:rPr>
          <w:rFonts w:ascii="Arial" w:hAnsi="Arial" w:cs="Arial"/>
          <w:sz w:val="24"/>
          <w:szCs w:val="24"/>
        </w:rPr>
        <w:t>GDPR Privacy Notice</w:t>
      </w:r>
    </w:p>
    <w:p w14:paraId="62289D31" w14:textId="77777777" w:rsidR="00945196" w:rsidRPr="00697809" w:rsidRDefault="00B05D53">
      <w:pPr>
        <w:rPr>
          <w:rFonts w:ascii="Arial" w:hAnsi="Arial" w:cs="Arial"/>
          <w:sz w:val="24"/>
          <w:szCs w:val="24"/>
        </w:rPr>
      </w:pPr>
      <w:r w:rsidRPr="00697809">
        <w:rPr>
          <w:rFonts w:ascii="Arial" w:hAnsi="Arial" w:cs="Arial"/>
          <w:sz w:val="24"/>
          <w:szCs w:val="24"/>
        </w:rPr>
        <w:t>The personal data provided on this form will be processed solely for equality monitoring purposes in accordance with the UK General Data Protection Regulation (UK GDPR) and the Data Protection Act 2018. Data will be held securely, accessed only by authorised personnel, used in anonymised form for statistical reporting, and retained only for as long as necessary.</w:t>
      </w:r>
    </w:p>
    <w:p w14:paraId="4B235D08" w14:textId="77777777" w:rsidR="00945196" w:rsidRPr="00697809" w:rsidRDefault="00B05D53">
      <w:pPr>
        <w:pStyle w:val="Heading2"/>
        <w:rPr>
          <w:rFonts w:ascii="Arial" w:hAnsi="Arial" w:cs="Arial"/>
          <w:sz w:val="24"/>
          <w:szCs w:val="24"/>
        </w:rPr>
      </w:pPr>
      <w:r w:rsidRPr="00697809">
        <w:rPr>
          <w:rFonts w:ascii="Arial" w:hAnsi="Arial" w:cs="Arial"/>
          <w:sz w:val="24"/>
          <w:szCs w:val="24"/>
        </w:rPr>
        <w:t>Age</w:t>
      </w:r>
    </w:p>
    <w:p w14:paraId="26B4DBE4" w14:textId="77777777" w:rsidR="00945196" w:rsidRPr="00697809" w:rsidRDefault="00B05D53">
      <w:pPr>
        <w:rPr>
          <w:rFonts w:ascii="Arial" w:hAnsi="Arial" w:cs="Arial"/>
          <w:sz w:val="24"/>
          <w:szCs w:val="24"/>
        </w:rPr>
      </w:pPr>
      <w:r w:rsidRPr="00697809">
        <w:rPr>
          <w:rFonts w:ascii="Arial" w:hAnsi="Arial" w:cs="Arial"/>
          <w:sz w:val="24"/>
          <w:szCs w:val="24"/>
        </w:rPr>
        <w:t xml:space="preserve">Under 25 </w:t>
      </w:r>
      <w:r w:rsidRPr="00697809">
        <w:rPr>
          <w:rFonts w:ascii="Segoe UI Symbol" w:hAnsi="Segoe UI Symbol" w:cs="Segoe UI Symbol"/>
          <w:sz w:val="24"/>
          <w:szCs w:val="24"/>
        </w:rPr>
        <w:t>☐</w:t>
      </w:r>
      <w:r w:rsidRPr="00697809">
        <w:rPr>
          <w:rFonts w:ascii="Arial" w:hAnsi="Arial" w:cs="Arial"/>
          <w:sz w:val="24"/>
          <w:szCs w:val="24"/>
        </w:rPr>
        <w:t xml:space="preserve">   25–34 </w:t>
      </w:r>
      <w:r w:rsidRPr="00697809">
        <w:rPr>
          <w:rFonts w:ascii="Segoe UI Symbol" w:hAnsi="Segoe UI Symbol" w:cs="Segoe UI Symbol"/>
          <w:sz w:val="24"/>
          <w:szCs w:val="24"/>
        </w:rPr>
        <w:t>☐</w:t>
      </w:r>
      <w:r w:rsidRPr="00697809">
        <w:rPr>
          <w:rFonts w:ascii="Arial" w:hAnsi="Arial" w:cs="Arial"/>
          <w:sz w:val="24"/>
          <w:szCs w:val="24"/>
        </w:rPr>
        <w:t xml:space="preserve">   35–44 </w:t>
      </w:r>
      <w:r w:rsidRPr="00697809">
        <w:rPr>
          <w:rFonts w:ascii="Segoe UI Symbol" w:hAnsi="Segoe UI Symbol" w:cs="Segoe UI Symbol"/>
          <w:sz w:val="24"/>
          <w:szCs w:val="24"/>
        </w:rPr>
        <w:t>☐</w:t>
      </w:r>
      <w:r w:rsidRPr="00697809">
        <w:rPr>
          <w:rFonts w:ascii="Arial" w:hAnsi="Arial" w:cs="Arial"/>
          <w:sz w:val="24"/>
          <w:szCs w:val="24"/>
        </w:rPr>
        <w:t xml:space="preserve">   45–54 </w:t>
      </w:r>
      <w:r w:rsidRPr="00697809">
        <w:rPr>
          <w:rFonts w:ascii="Segoe UI Symbol" w:hAnsi="Segoe UI Symbol" w:cs="Segoe UI Symbol"/>
          <w:sz w:val="24"/>
          <w:szCs w:val="24"/>
        </w:rPr>
        <w:t>☐</w:t>
      </w:r>
      <w:r w:rsidRPr="00697809">
        <w:rPr>
          <w:rFonts w:ascii="Arial" w:hAnsi="Arial" w:cs="Arial"/>
          <w:sz w:val="24"/>
          <w:szCs w:val="24"/>
        </w:rPr>
        <w:t xml:space="preserve">   55–64 </w:t>
      </w:r>
      <w:r w:rsidRPr="00697809">
        <w:rPr>
          <w:rFonts w:ascii="Segoe UI Symbol" w:hAnsi="Segoe UI Symbol" w:cs="Segoe UI Symbol"/>
          <w:sz w:val="24"/>
          <w:szCs w:val="24"/>
        </w:rPr>
        <w:t>☐</w:t>
      </w:r>
      <w:r w:rsidRPr="00697809">
        <w:rPr>
          <w:rFonts w:ascii="Arial" w:hAnsi="Arial" w:cs="Arial"/>
          <w:sz w:val="24"/>
          <w:szCs w:val="24"/>
        </w:rPr>
        <w:t xml:space="preserve">   65+ </w:t>
      </w:r>
      <w:r w:rsidRPr="00697809">
        <w:rPr>
          <w:rFonts w:ascii="Segoe UI Symbol" w:hAnsi="Segoe UI Symbol" w:cs="Segoe UI Symbol"/>
          <w:sz w:val="24"/>
          <w:szCs w:val="24"/>
        </w:rPr>
        <w:t>☐</w:t>
      </w:r>
      <w:r w:rsidRPr="00697809">
        <w:rPr>
          <w:rFonts w:ascii="Arial" w:hAnsi="Arial" w:cs="Arial"/>
          <w:sz w:val="24"/>
          <w:szCs w:val="24"/>
        </w:rPr>
        <w:t xml:space="preserve">   Prefer not to say </w:t>
      </w:r>
      <w:r w:rsidRPr="00697809">
        <w:rPr>
          <w:rFonts w:ascii="Segoe UI Symbol" w:hAnsi="Segoe UI Symbol" w:cs="Segoe UI Symbol"/>
          <w:sz w:val="24"/>
          <w:szCs w:val="24"/>
        </w:rPr>
        <w:t>☐</w:t>
      </w:r>
    </w:p>
    <w:p w14:paraId="03648775" w14:textId="77777777" w:rsidR="00945196" w:rsidRPr="00697809" w:rsidRDefault="00B05D53">
      <w:pPr>
        <w:pStyle w:val="Heading2"/>
        <w:rPr>
          <w:rFonts w:ascii="Arial" w:hAnsi="Arial" w:cs="Arial"/>
          <w:sz w:val="24"/>
          <w:szCs w:val="24"/>
        </w:rPr>
      </w:pPr>
      <w:r w:rsidRPr="00697809">
        <w:rPr>
          <w:rFonts w:ascii="Arial" w:hAnsi="Arial" w:cs="Arial"/>
          <w:sz w:val="24"/>
          <w:szCs w:val="24"/>
        </w:rPr>
        <w:t>Sex</w:t>
      </w:r>
    </w:p>
    <w:p w14:paraId="42AD4DE0" w14:textId="77777777" w:rsidR="00945196" w:rsidRPr="00697809" w:rsidRDefault="00B05D53">
      <w:pPr>
        <w:rPr>
          <w:rFonts w:ascii="Arial" w:hAnsi="Arial" w:cs="Arial"/>
          <w:sz w:val="24"/>
          <w:szCs w:val="24"/>
        </w:rPr>
      </w:pPr>
      <w:r w:rsidRPr="00697809">
        <w:rPr>
          <w:rFonts w:ascii="Arial" w:hAnsi="Arial" w:cs="Arial"/>
          <w:sz w:val="24"/>
          <w:szCs w:val="24"/>
        </w:rPr>
        <w:t xml:space="preserve">Female </w:t>
      </w:r>
      <w:r w:rsidRPr="00697809">
        <w:rPr>
          <w:rFonts w:ascii="Segoe UI Symbol" w:hAnsi="Segoe UI Symbol" w:cs="Segoe UI Symbol"/>
          <w:sz w:val="24"/>
          <w:szCs w:val="24"/>
        </w:rPr>
        <w:t>☐</w:t>
      </w:r>
      <w:r w:rsidRPr="00697809">
        <w:rPr>
          <w:rFonts w:ascii="Arial" w:hAnsi="Arial" w:cs="Arial"/>
          <w:sz w:val="24"/>
          <w:szCs w:val="24"/>
        </w:rPr>
        <w:t xml:space="preserve">   Male </w:t>
      </w:r>
      <w:r w:rsidRPr="00697809">
        <w:rPr>
          <w:rFonts w:ascii="Segoe UI Symbol" w:hAnsi="Segoe UI Symbol" w:cs="Segoe UI Symbol"/>
          <w:sz w:val="24"/>
          <w:szCs w:val="24"/>
        </w:rPr>
        <w:t>☐</w:t>
      </w:r>
      <w:r w:rsidRPr="00697809">
        <w:rPr>
          <w:rFonts w:ascii="Arial" w:hAnsi="Arial" w:cs="Arial"/>
          <w:sz w:val="24"/>
          <w:szCs w:val="24"/>
        </w:rPr>
        <w:t xml:space="preserve">   Prefer to self-describe </w:t>
      </w:r>
      <w:r w:rsidRPr="00697809">
        <w:rPr>
          <w:rFonts w:ascii="Segoe UI Symbol" w:hAnsi="Segoe UI Symbol" w:cs="Segoe UI Symbol"/>
          <w:sz w:val="24"/>
          <w:szCs w:val="24"/>
        </w:rPr>
        <w:t>☐</w:t>
      </w:r>
      <w:r w:rsidRPr="00697809">
        <w:rPr>
          <w:rFonts w:ascii="Arial" w:hAnsi="Arial" w:cs="Arial"/>
          <w:sz w:val="24"/>
          <w:szCs w:val="24"/>
        </w:rPr>
        <w:t xml:space="preserve">   Prefer not to say </w:t>
      </w:r>
      <w:r w:rsidRPr="00697809">
        <w:rPr>
          <w:rFonts w:ascii="Segoe UI Symbol" w:hAnsi="Segoe UI Symbol" w:cs="Segoe UI Symbol"/>
          <w:sz w:val="24"/>
          <w:szCs w:val="24"/>
        </w:rPr>
        <w:t>☐</w:t>
      </w:r>
    </w:p>
    <w:p w14:paraId="0D9150F6" w14:textId="77777777" w:rsidR="00945196" w:rsidRPr="00697809" w:rsidRDefault="00B05D53">
      <w:pPr>
        <w:pStyle w:val="Heading2"/>
        <w:rPr>
          <w:rFonts w:ascii="Arial" w:hAnsi="Arial" w:cs="Arial"/>
          <w:sz w:val="24"/>
          <w:szCs w:val="24"/>
        </w:rPr>
      </w:pPr>
      <w:r w:rsidRPr="00697809">
        <w:rPr>
          <w:rFonts w:ascii="Arial" w:hAnsi="Arial" w:cs="Arial"/>
          <w:sz w:val="24"/>
          <w:szCs w:val="24"/>
        </w:rPr>
        <w:t>Gender reassignment</w:t>
      </w:r>
    </w:p>
    <w:p w14:paraId="1ADBA4E4" w14:textId="77777777" w:rsidR="00945196" w:rsidRPr="00697809" w:rsidRDefault="00B05D53">
      <w:pPr>
        <w:rPr>
          <w:rFonts w:ascii="Arial" w:hAnsi="Arial" w:cs="Arial"/>
          <w:sz w:val="24"/>
          <w:szCs w:val="24"/>
        </w:rPr>
      </w:pPr>
      <w:r w:rsidRPr="00697809">
        <w:rPr>
          <w:rFonts w:ascii="Arial" w:hAnsi="Arial" w:cs="Arial"/>
          <w:sz w:val="24"/>
          <w:szCs w:val="24"/>
        </w:rPr>
        <w:t xml:space="preserve">Is your gender identity the same as your sex registered at birth?   Yes </w:t>
      </w:r>
      <w:r w:rsidRPr="00697809">
        <w:rPr>
          <w:rFonts w:ascii="Segoe UI Symbol" w:hAnsi="Segoe UI Symbol" w:cs="Segoe UI Symbol"/>
          <w:sz w:val="24"/>
          <w:szCs w:val="24"/>
        </w:rPr>
        <w:t>☐</w:t>
      </w:r>
      <w:r w:rsidRPr="00697809">
        <w:rPr>
          <w:rFonts w:ascii="Arial" w:hAnsi="Arial" w:cs="Arial"/>
          <w:sz w:val="24"/>
          <w:szCs w:val="24"/>
        </w:rPr>
        <w:t xml:space="preserve">   No </w:t>
      </w:r>
      <w:r w:rsidRPr="00697809">
        <w:rPr>
          <w:rFonts w:ascii="Segoe UI Symbol" w:hAnsi="Segoe UI Symbol" w:cs="Segoe UI Symbol"/>
          <w:sz w:val="24"/>
          <w:szCs w:val="24"/>
        </w:rPr>
        <w:t>☐</w:t>
      </w:r>
      <w:r w:rsidRPr="00697809">
        <w:rPr>
          <w:rFonts w:ascii="Arial" w:hAnsi="Arial" w:cs="Arial"/>
          <w:sz w:val="24"/>
          <w:szCs w:val="24"/>
        </w:rPr>
        <w:t xml:space="preserve">   Prefer not to say </w:t>
      </w:r>
      <w:r w:rsidRPr="00697809">
        <w:rPr>
          <w:rFonts w:ascii="Segoe UI Symbol" w:hAnsi="Segoe UI Symbol" w:cs="Segoe UI Symbol"/>
          <w:sz w:val="24"/>
          <w:szCs w:val="24"/>
        </w:rPr>
        <w:t>☐</w:t>
      </w:r>
    </w:p>
    <w:p w14:paraId="77518927" w14:textId="77777777" w:rsidR="00945196" w:rsidRPr="00697809" w:rsidRDefault="00B05D53">
      <w:pPr>
        <w:pStyle w:val="Heading2"/>
        <w:rPr>
          <w:rFonts w:ascii="Arial" w:hAnsi="Arial" w:cs="Arial"/>
          <w:sz w:val="24"/>
          <w:szCs w:val="24"/>
        </w:rPr>
      </w:pPr>
      <w:r w:rsidRPr="00697809">
        <w:rPr>
          <w:rFonts w:ascii="Arial" w:hAnsi="Arial" w:cs="Arial"/>
          <w:sz w:val="24"/>
          <w:szCs w:val="24"/>
        </w:rPr>
        <w:t>Ethnic group</w:t>
      </w:r>
    </w:p>
    <w:p w14:paraId="0E07A491" w14:textId="77777777" w:rsidR="00945196" w:rsidRPr="00697809" w:rsidRDefault="00B05D53">
      <w:pPr>
        <w:rPr>
          <w:rFonts w:ascii="Arial" w:hAnsi="Arial" w:cs="Arial"/>
          <w:sz w:val="24"/>
          <w:szCs w:val="24"/>
        </w:rPr>
      </w:pPr>
      <w:r w:rsidRPr="00697809">
        <w:rPr>
          <w:rFonts w:ascii="Arial" w:hAnsi="Arial" w:cs="Arial"/>
          <w:sz w:val="24"/>
          <w:szCs w:val="24"/>
        </w:rPr>
        <w:t xml:space="preserve">Asian / Asian British </w:t>
      </w:r>
      <w:r w:rsidRPr="00697809">
        <w:rPr>
          <w:rFonts w:ascii="Segoe UI Symbol" w:hAnsi="Segoe UI Symbol" w:cs="Segoe UI Symbol"/>
          <w:sz w:val="24"/>
          <w:szCs w:val="24"/>
        </w:rPr>
        <w:t>☐</w:t>
      </w:r>
      <w:r w:rsidRPr="00697809">
        <w:rPr>
          <w:rFonts w:ascii="Arial" w:hAnsi="Arial" w:cs="Arial"/>
          <w:sz w:val="24"/>
          <w:szCs w:val="24"/>
        </w:rPr>
        <w:t xml:space="preserve">   Black / African / Caribbean / Black British </w:t>
      </w:r>
      <w:r w:rsidRPr="00697809">
        <w:rPr>
          <w:rFonts w:ascii="Segoe UI Symbol" w:hAnsi="Segoe UI Symbol" w:cs="Segoe UI Symbol"/>
          <w:sz w:val="24"/>
          <w:szCs w:val="24"/>
        </w:rPr>
        <w:t>☐</w:t>
      </w:r>
      <w:r w:rsidRPr="00697809">
        <w:rPr>
          <w:rFonts w:ascii="Arial" w:hAnsi="Arial" w:cs="Arial"/>
          <w:sz w:val="24"/>
          <w:szCs w:val="24"/>
        </w:rPr>
        <w:t xml:space="preserve">   Mixed / Multiple ethnic groups </w:t>
      </w:r>
      <w:r w:rsidRPr="00697809">
        <w:rPr>
          <w:rFonts w:ascii="Segoe UI Symbol" w:hAnsi="Segoe UI Symbol" w:cs="Segoe UI Symbol"/>
          <w:sz w:val="24"/>
          <w:szCs w:val="24"/>
        </w:rPr>
        <w:t>☐</w:t>
      </w:r>
      <w:r w:rsidRPr="00697809">
        <w:rPr>
          <w:rFonts w:ascii="Arial" w:hAnsi="Arial" w:cs="Arial"/>
          <w:sz w:val="24"/>
          <w:szCs w:val="24"/>
        </w:rPr>
        <w:t xml:space="preserve">   White </w:t>
      </w:r>
      <w:r w:rsidRPr="00697809">
        <w:rPr>
          <w:rFonts w:ascii="Segoe UI Symbol" w:hAnsi="Segoe UI Symbol" w:cs="Segoe UI Symbol"/>
          <w:sz w:val="24"/>
          <w:szCs w:val="24"/>
        </w:rPr>
        <w:t>☐</w:t>
      </w:r>
      <w:r w:rsidRPr="00697809">
        <w:rPr>
          <w:rFonts w:ascii="Arial" w:hAnsi="Arial" w:cs="Arial"/>
          <w:sz w:val="24"/>
          <w:szCs w:val="24"/>
        </w:rPr>
        <w:t xml:space="preserve">   Other </w:t>
      </w:r>
      <w:r w:rsidRPr="00697809">
        <w:rPr>
          <w:rFonts w:ascii="Segoe UI Symbol" w:hAnsi="Segoe UI Symbol" w:cs="Segoe UI Symbol"/>
          <w:sz w:val="24"/>
          <w:szCs w:val="24"/>
        </w:rPr>
        <w:t>☐</w:t>
      </w:r>
      <w:r w:rsidRPr="00697809">
        <w:rPr>
          <w:rFonts w:ascii="Arial" w:hAnsi="Arial" w:cs="Arial"/>
          <w:sz w:val="24"/>
          <w:szCs w:val="24"/>
        </w:rPr>
        <w:t xml:space="preserve">   Prefer not to say </w:t>
      </w:r>
      <w:r w:rsidRPr="00697809">
        <w:rPr>
          <w:rFonts w:ascii="Segoe UI Symbol" w:hAnsi="Segoe UI Symbol" w:cs="Segoe UI Symbol"/>
          <w:sz w:val="24"/>
          <w:szCs w:val="24"/>
        </w:rPr>
        <w:t>☐</w:t>
      </w:r>
    </w:p>
    <w:p w14:paraId="56410AD8" w14:textId="77777777" w:rsidR="00945196" w:rsidRPr="00697809" w:rsidRDefault="00B05D53">
      <w:pPr>
        <w:pStyle w:val="Heading2"/>
        <w:rPr>
          <w:rFonts w:ascii="Arial" w:hAnsi="Arial" w:cs="Arial"/>
          <w:sz w:val="24"/>
          <w:szCs w:val="24"/>
        </w:rPr>
      </w:pPr>
      <w:r w:rsidRPr="00697809">
        <w:rPr>
          <w:rFonts w:ascii="Arial" w:hAnsi="Arial" w:cs="Arial"/>
          <w:sz w:val="24"/>
          <w:szCs w:val="24"/>
        </w:rPr>
        <w:t>Disability</w:t>
      </w:r>
    </w:p>
    <w:p w14:paraId="1849D4D7" w14:textId="77777777" w:rsidR="00945196" w:rsidRPr="00697809" w:rsidRDefault="00B05D53">
      <w:pPr>
        <w:rPr>
          <w:rFonts w:ascii="Arial" w:hAnsi="Arial" w:cs="Arial"/>
          <w:sz w:val="24"/>
          <w:szCs w:val="24"/>
        </w:rPr>
      </w:pPr>
      <w:r w:rsidRPr="00697809">
        <w:rPr>
          <w:rFonts w:ascii="Arial" w:hAnsi="Arial" w:cs="Arial"/>
          <w:sz w:val="24"/>
          <w:szCs w:val="24"/>
        </w:rPr>
        <w:t xml:space="preserve">Yes </w:t>
      </w:r>
      <w:r w:rsidRPr="00697809">
        <w:rPr>
          <w:rFonts w:ascii="Segoe UI Symbol" w:hAnsi="Segoe UI Symbol" w:cs="Segoe UI Symbol"/>
          <w:sz w:val="24"/>
          <w:szCs w:val="24"/>
        </w:rPr>
        <w:t>☐</w:t>
      </w:r>
      <w:r w:rsidRPr="00697809">
        <w:rPr>
          <w:rFonts w:ascii="Arial" w:hAnsi="Arial" w:cs="Arial"/>
          <w:sz w:val="24"/>
          <w:szCs w:val="24"/>
        </w:rPr>
        <w:t xml:space="preserve">   No </w:t>
      </w:r>
      <w:r w:rsidRPr="00697809">
        <w:rPr>
          <w:rFonts w:ascii="Segoe UI Symbol" w:hAnsi="Segoe UI Symbol" w:cs="Segoe UI Symbol"/>
          <w:sz w:val="24"/>
          <w:szCs w:val="24"/>
        </w:rPr>
        <w:t>☐</w:t>
      </w:r>
      <w:r w:rsidRPr="00697809">
        <w:rPr>
          <w:rFonts w:ascii="Arial" w:hAnsi="Arial" w:cs="Arial"/>
          <w:sz w:val="24"/>
          <w:szCs w:val="24"/>
        </w:rPr>
        <w:t xml:space="preserve">   Prefer not to say </w:t>
      </w:r>
      <w:r w:rsidRPr="00697809">
        <w:rPr>
          <w:rFonts w:ascii="Segoe UI Symbol" w:hAnsi="Segoe UI Symbol" w:cs="Segoe UI Symbol"/>
          <w:sz w:val="24"/>
          <w:szCs w:val="24"/>
        </w:rPr>
        <w:t>☐</w:t>
      </w:r>
    </w:p>
    <w:p w14:paraId="637703CF" w14:textId="77777777" w:rsidR="00945196" w:rsidRPr="00697809" w:rsidRDefault="00B05D53">
      <w:pPr>
        <w:pStyle w:val="Heading2"/>
        <w:rPr>
          <w:rFonts w:ascii="Arial" w:hAnsi="Arial" w:cs="Arial"/>
          <w:sz w:val="24"/>
          <w:szCs w:val="24"/>
        </w:rPr>
      </w:pPr>
      <w:r w:rsidRPr="00697809">
        <w:rPr>
          <w:rFonts w:ascii="Arial" w:hAnsi="Arial" w:cs="Arial"/>
          <w:sz w:val="24"/>
          <w:szCs w:val="24"/>
        </w:rPr>
        <w:t>Sexual orientation</w:t>
      </w:r>
    </w:p>
    <w:p w14:paraId="67DA15E1" w14:textId="77777777" w:rsidR="00945196" w:rsidRPr="00697809" w:rsidRDefault="00B05D53">
      <w:pPr>
        <w:rPr>
          <w:rFonts w:ascii="Arial" w:hAnsi="Arial" w:cs="Arial"/>
          <w:sz w:val="24"/>
          <w:szCs w:val="24"/>
        </w:rPr>
      </w:pPr>
      <w:r w:rsidRPr="00697809">
        <w:rPr>
          <w:rFonts w:ascii="Arial" w:hAnsi="Arial" w:cs="Arial"/>
          <w:sz w:val="24"/>
          <w:szCs w:val="24"/>
        </w:rPr>
        <w:t xml:space="preserve">Heterosexual </w:t>
      </w:r>
      <w:r w:rsidRPr="00697809">
        <w:rPr>
          <w:rFonts w:ascii="Segoe UI Symbol" w:hAnsi="Segoe UI Symbol" w:cs="Segoe UI Symbol"/>
          <w:sz w:val="24"/>
          <w:szCs w:val="24"/>
        </w:rPr>
        <w:t>☐</w:t>
      </w:r>
      <w:r w:rsidRPr="00697809">
        <w:rPr>
          <w:rFonts w:ascii="Arial" w:hAnsi="Arial" w:cs="Arial"/>
          <w:sz w:val="24"/>
          <w:szCs w:val="24"/>
        </w:rPr>
        <w:t xml:space="preserve">   Gay or Lesbian </w:t>
      </w:r>
      <w:r w:rsidRPr="00697809">
        <w:rPr>
          <w:rFonts w:ascii="Segoe UI Symbol" w:hAnsi="Segoe UI Symbol" w:cs="Segoe UI Symbol"/>
          <w:sz w:val="24"/>
          <w:szCs w:val="24"/>
        </w:rPr>
        <w:t>☐</w:t>
      </w:r>
      <w:r w:rsidRPr="00697809">
        <w:rPr>
          <w:rFonts w:ascii="Arial" w:hAnsi="Arial" w:cs="Arial"/>
          <w:sz w:val="24"/>
          <w:szCs w:val="24"/>
        </w:rPr>
        <w:t xml:space="preserve">   Bisexual </w:t>
      </w:r>
      <w:r w:rsidRPr="00697809">
        <w:rPr>
          <w:rFonts w:ascii="Segoe UI Symbol" w:hAnsi="Segoe UI Symbol" w:cs="Segoe UI Symbol"/>
          <w:sz w:val="24"/>
          <w:szCs w:val="24"/>
        </w:rPr>
        <w:t>☐</w:t>
      </w:r>
      <w:r w:rsidRPr="00697809">
        <w:rPr>
          <w:rFonts w:ascii="Arial" w:hAnsi="Arial" w:cs="Arial"/>
          <w:sz w:val="24"/>
          <w:szCs w:val="24"/>
        </w:rPr>
        <w:t xml:space="preserve">   Other </w:t>
      </w:r>
      <w:r w:rsidRPr="00697809">
        <w:rPr>
          <w:rFonts w:ascii="Segoe UI Symbol" w:hAnsi="Segoe UI Symbol" w:cs="Segoe UI Symbol"/>
          <w:sz w:val="24"/>
          <w:szCs w:val="24"/>
        </w:rPr>
        <w:t>☐</w:t>
      </w:r>
      <w:r w:rsidRPr="00697809">
        <w:rPr>
          <w:rFonts w:ascii="Arial" w:hAnsi="Arial" w:cs="Arial"/>
          <w:sz w:val="24"/>
          <w:szCs w:val="24"/>
        </w:rPr>
        <w:t xml:space="preserve">   Prefer not to say </w:t>
      </w:r>
      <w:r w:rsidRPr="00697809">
        <w:rPr>
          <w:rFonts w:ascii="Segoe UI Symbol" w:hAnsi="Segoe UI Symbol" w:cs="Segoe UI Symbol"/>
          <w:sz w:val="24"/>
          <w:szCs w:val="24"/>
        </w:rPr>
        <w:t>☐</w:t>
      </w:r>
    </w:p>
    <w:p w14:paraId="34865858" w14:textId="77777777" w:rsidR="00945196" w:rsidRPr="00697809" w:rsidRDefault="00B05D53">
      <w:pPr>
        <w:pStyle w:val="Heading2"/>
        <w:rPr>
          <w:rFonts w:ascii="Arial" w:hAnsi="Arial" w:cs="Arial"/>
          <w:sz w:val="24"/>
          <w:szCs w:val="24"/>
        </w:rPr>
      </w:pPr>
      <w:r w:rsidRPr="00697809">
        <w:rPr>
          <w:rFonts w:ascii="Arial" w:hAnsi="Arial" w:cs="Arial"/>
          <w:sz w:val="24"/>
          <w:szCs w:val="24"/>
        </w:rPr>
        <w:lastRenderedPageBreak/>
        <w:t>Religion or belief</w:t>
      </w:r>
    </w:p>
    <w:p w14:paraId="20F7E842" w14:textId="77777777" w:rsidR="00945196" w:rsidRPr="00697809" w:rsidRDefault="00B05D53">
      <w:pPr>
        <w:rPr>
          <w:rFonts w:ascii="Arial" w:hAnsi="Arial" w:cs="Arial"/>
          <w:sz w:val="24"/>
          <w:szCs w:val="24"/>
        </w:rPr>
      </w:pPr>
      <w:r w:rsidRPr="00697809">
        <w:rPr>
          <w:rFonts w:ascii="Arial" w:hAnsi="Arial" w:cs="Arial"/>
          <w:sz w:val="24"/>
          <w:szCs w:val="24"/>
        </w:rPr>
        <w:t xml:space="preserve">No religion </w:t>
      </w:r>
      <w:r w:rsidRPr="00697809">
        <w:rPr>
          <w:rFonts w:ascii="Segoe UI Symbol" w:hAnsi="Segoe UI Symbol" w:cs="Segoe UI Symbol"/>
          <w:sz w:val="24"/>
          <w:szCs w:val="24"/>
        </w:rPr>
        <w:t>☐</w:t>
      </w:r>
      <w:r w:rsidRPr="00697809">
        <w:rPr>
          <w:rFonts w:ascii="Arial" w:hAnsi="Arial" w:cs="Arial"/>
          <w:sz w:val="24"/>
          <w:szCs w:val="24"/>
        </w:rPr>
        <w:t xml:space="preserve">   Christian </w:t>
      </w:r>
      <w:r w:rsidRPr="00697809">
        <w:rPr>
          <w:rFonts w:ascii="Segoe UI Symbol" w:hAnsi="Segoe UI Symbol" w:cs="Segoe UI Symbol"/>
          <w:sz w:val="24"/>
          <w:szCs w:val="24"/>
        </w:rPr>
        <w:t>☐</w:t>
      </w:r>
      <w:r w:rsidRPr="00697809">
        <w:rPr>
          <w:rFonts w:ascii="Arial" w:hAnsi="Arial" w:cs="Arial"/>
          <w:sz w:val="24"/>
          <w:szCs w:val="24"/>
        </w:rPr>
        <w:t xml:space="preserve">   Muslim </w:t>
      </w:r>
      <w:r w:rsidRPr="00697809">
        <w:rPr>
          <w:rFonts w:ascii="Segoe UI Symbol" w:hAnsi="Segoe UI Symbol" w:cs="Segoe UI Symbol"/>
          <w:sz w:val="24"/>
          <w:szCs w:val="24"/>
        </w:rPr>
        <w:t>☐</w:t>
      </w:r>
      <w:r w:rsidRPr="00697809">
        <w:rPr>
          <w:rFonts w:ascii="Arial" w:hAnsi="Arial" w:cs="Arial"/>
          <w:sz w:val="24"/>
          <w:szCs w:val="24"/>
        </w:rPr>
        <w:t xml:space="preserve">   Jewish </w:t>
      </w:r>
      <w:r w:rsidRPr="00697809">
        <w:rPr>
          <w:rFonts w:ascii="Segoe UI Symbol" w:hAnsi="Segoe UI Symbol" w:cs="Segoe UI Symbol"/>
          <w:sz w:val="24"/>
          <w:szCs w:val="24"/>
        </w:rPr>
        <w:t>☐</w:t>
      </w:r>
      <w:r w:rsidRPr="00697809">
        <w:rPr>
          <w:rFonts w:ascii="Arial" w:hAnsi="Arial" w:cs="Arial"/>
          <w:sz w:val="24"/>
          <w:szCs w:val="24"/>
        </w:rPr>
        <w:t xml:space="preserve">   Hindu </w:t>
      </w:r>
      <w:r w:rsidRPr="00697809">
        <w:rPr>
          <w:rFonts w:ascii="Segoe UI Symbol" w:hAnsi="Segoe UI Symbol" w:cs="Segoe UI Symbol"/>
          <w:sz w:val="24"/>
          <w:szCs w:val="24"/>
        </w:rPr>
        <w:t>☐</w:t>
      </w:r>
      <w:r w:rsidRPr="00697809">
        <w:rPr>
          <w:rFonts w:ascii="Arial" w:hAnsi="Arial" w:cs="Arial"/>
          <w:sz w:val="24"/>
          <w:szCs w:val="24"/>
        </w:rPr>
        <w:t xml:space="preserve">   Sikh </w:t>
      </w:r>
      <w:r w:rsidRPr="00697809">
        <w:rPr>
          <w:rFonts w:ascii="Segoe UI Symbol" w:hAnsi="Segoe UI Symbol" w:cs="Segoe UI Symbol"/>
          <w:sz w:val="24"/>
          <w:szCs w:val="24"/>
        </w:rPr>
        <w:t>☐</w:t>
      </w:r>
      <w:r w:rsidRPr="00697809">
        <w:rPr>
          <w:rFonts w:ascii="Arial" w:hAnsi="Arial" w:cs="Arial"/>
          <w:sz w:val="24"/>
          <w:szCs w:val="24"/>
        </w:rPr>
        <w:t xml:space="preserve">   Buddhist </w:t>
      </w:r>
      <w:r w:rsidRPr="00697809">
        <w:rPr>
          <w:rFonts w:ascii="Segoe UI Symbol" w:hAnsi="Segoe UI Symbol" w:cs="Segoe UI Symbol"/>
          <w:sz w:val="24"/>
          <w:szCs w:val="24"/>
        </w:rPr>
        <w:t>☐</w:t>
      </w:r>
      <w:r w:rsidRPr="00697809">
        <w:rPr>
          <w:rFonts w:ascii="Arial" w:hAnsi="Arial" w:cs="Arial"/>
          <w:sz w:val="24"/>
          <w:szCs w:val="24"/>
        </w:rPr>
        <w:t xml:space="preserve">   Other </w:t>
      </w:r>
      <w:r w:rsidRPr="00697809">
        <w:rPr>
          <w:rFonts w:ascii="Segoe UI Symbol" w:hAnsi="Segoe UI Symbol" w:cs="Segoe UI Symbol"/>
          <w:sz w:val="24"/>
          <w:szCs w:val="24"/>
        </w:rPr>
        <w:t>☐</w:t>
      </w:r>
      <w:r w:rsidRPr="00697809">
        <w:rPr>
          <w:rFonts w:ascii="Arial" w:hAnsi="Arial" w:cs="Arial"/>
          <w:sz w:val="24"/>
          <w:szCs w:val="24"/>
        </w:rPr>
        <w:t xml:space="preserve">   Prefer not to say </w:t>
      </w:r>
      <w:r w:rsidRPr="00697809">
        <w:rPr>
          <w:rFonts w:ascii="Segoe UI Symbol" w:hAnsi="Segoe UI Symbol" w:cs="Segoe UI Symbol"/>
          <w:sz w:val="24"/>
          <w:szCs w:val="24"/>
        </w:rPr>
        <w:t>☐</w:t>
      </w:r>
    </w:p>
    <w:p w14:paraId="6195FFF8" w14:textId="77777777" w:rsidR="00945196" w:rsidRPr="00697809" w:rsidRDefault="00B05D53">
      <w:pPr>
        <w:pStyle w:val="Heading2"/>
        <w:rPr>
          <w:rFonts w:ascii="Arial" w:hAnsi="Arial" w:cs="Arial"/>
          <w:sz w:val="24"/>
          <w:szCs w:val="24"/>
        </w:rPr>
      </w:pPr>
      <w:r w:rsidRPr="00697809">
        <w:rPr>
          <w:rFonts w:ascii="Arial" w:hAnsi="Arial" w:cs="Arial"/>
          <w:sz w:val="24"/>
          <w:szCs w:val="24"/>
        </w:rPr>
        <w:t>Declaration</w:t>
      </w:r>
    </w:p>
    <w:p w14:paraId="5289BEAF" w14:textId="77777777" w:rsidR="00945196" w:rsidRPr="00697809" w:rsidRDefault="00B05D53">
      <w:pPr>
        <w:rPr>
          <w:rFonts w:ascii="Arial" w:hAnsi="Arial" w:cs="Arial"/>
          <w:sz w:val="24"/>
          <w:szCs w:val="24"/>
        </w:rPr>
      </w:pPr>
      <w:r w:rsidRPr="00697809">
        <w:rPr>
          <w:rFonts w:ascii="Segoe UI Symbol" w:hAnsi="Segoe UI Symbol" w:cs="Segoe UI Symbol"/>
          <w:sz w:val="24"/>
          <w:szCs w:val="24"/>
        </w:rPr>
        <w:t>☐</w:t>
      </w:r>
      <w:r w:rsidRPr="00697809">
        <w:rPr>
          <w:rFonts w:ascii="Arial" w:hAnsi="Arial" w:cs="Arial"/>
          <w:sz w:val="24"/>
          <w:szCs w:val="24"/>
        </w:rPr>
        <w:t xml:space="preserve"> I understand that the information provided on this form will be used for monitoring purposes only and will not affect my application.</w:t>
      </w:r>
    </w:p>
    <w:sectPr w:rsidR="00945196" w:rsidRPr="0069780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511330983">
    <w:abstractNumId w:val="8"/>
  </w:num>
  <w:num w:numId="2" w16cid:durableId="1156335329">
    <w:abstractNumId w:val="6"/>
  </w:num>
  <w:num w:numId="3" w16cid:durableId="219053225">
    <w:abstractNumId w:val="5"/>
  </w:num>
  <w:num w:numId="4" w16cid:durableId="312684829">
    <w:abstractNumId w:val="4"/>
  </w:num>
  <w:num w:numId="5" w16cid:durableId="848446145">
    <w:abstractNumId w:val="7"/>
  </w:num>
  <w:num w:numId="6" w16cid:durableId="886186109">
    <w:abstractNumId w:val="3"/>
  </w:num>
  <w:num w:numId="7" w16cid:durableId="170339924">
    <w:abstractNumId w:val="2"/>
  </w:num>
  <w:num w:numId="8" w16cid:durableId="1022779338">
    <w:abstractNumId w:val="1"/>
  </w:num>
  <w:num w:numId="9" w16cid:durableId="1531260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61435"/>
    <w:rsid w:val="00697809"/>
    <w:rsid w:val="00945196"/>
    <w:rsid w:val="00AA1D8D"/>
    <w:rsid w:val="00B05D53"/>
    <w:rsid w:val="00B47730"/>
    <w:rsid w:val="00BE51DE"/>
    <w:rsid w:val="00CB0664"/>
    <w:rsid w:val="00E50B5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6A70CA"/>
  <w14:defaultImageDpi w14:val="300"/>
  <w15:docId w15:val="{0D04356E-EFC3-437F-B7D5-68F870A1F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Sally Causer</cp:lastModifiedBy>
  <cp:revision>2</cp:revision>
  <dcterms:created xsi:type="dcterms:W3CDTF">2026-02-04T14:27:00Z</dcterms:created>
  <dcterms:modified xsi:type="dcterms:W3CDTF">2026-02-04T14:27:00Z</dcterms:modified>
  <cp:category/>
</cp:coreProperties>
</file>